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statewide election of delegates to a party's national convention, where the delegates will choose the party's presidential nominee?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Invisible primary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Party primary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primary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Delegation primary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 election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0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Twenty-First-Century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6.1.3 - Identify the purposes of a primary.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7:25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7:28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preliminary election conducted within a political party to select candidates who will run for office?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Special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General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Municipal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Recall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0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Twenty-First-Century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6.1.3 - Identify the purposes of a primary.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7:28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7:31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what happens when citizens vote for a president on election day?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voting for a slate of electors pledged to support a particular candidate.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Their votes are weighted by zip code.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Their votes are weighted by congressional district.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become members of the electoral college.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Their vote is counted toward the national popular vote, which determines the winner.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Twenty-First-Century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7:31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7:35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Abolishing the electoral college would require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20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constitutional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act of 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Approval by a simple majority of the states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national referendum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approval of the Supreme Court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86"/>
              <w:gridCol w:w="62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Twenty-First-Century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6.2.3 - Explain the arguments in favor of and against the electoral college.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7:38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major feature of today's political campaigns is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7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Large number of people who are willing to volunteer their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Positive theme that most candidates use exclusively through the election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Lack of money contributed to candidates for major political office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Importance of paid professionals rather than volunteers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Refusal of so many candidates to take advantage of the media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Twenty-First-Century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6.3.3 - Analyze the historical shift of sources of campaign funding and the impact this has had on elections, making sure to address PACs and Super PACs.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7:42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7:45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the outcome of the 1974 Federal Election Campaign Act?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created the Federal Election Commission.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placed limits on the sums that individuals and committees can contribute to candidates.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created an effective way to enforce campaign rules and laws.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created the Federal Election Commission and placed limits on the sums that individuals and committees can contribute to candidates.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made political action committees unconstitutional.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7"/>
              <w:gridCol w:w="60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6.3.5 - Explain the role of the Federal Election Commission (FEC).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7:46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Federal Election Campaign Act of 1971 was amended in 1974 to do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create the Federal Election Commission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provide public financing for congressional races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limit campaign expenditures in presidential elections to a maximum of $2 million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create the Federal Communications Commission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expand presidential campaign spending to an unlimited amount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7"/>
              <w:gridCol w:w="60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6.3.5 - Explain the role of the Federal Election Commission (FEC).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federal regulatory agencies enforces federal campaign laws?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Federal Election Commission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Department of Elections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Congressional Campaign Committee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Voting Rights Commission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Federal Campaign Commission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7"/>
              <w:gridCol w:w="60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6.3.5 - Explain the role of the Federal Election Commission (FEC).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responsible for monitoring campaign finance?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Congressional Committee on Elections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Communications Commission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Elections Commission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Broadcast Commission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Supreme Court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7"/>
              <w:gridCol w:w="60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6.3.5 - Explain the role of the Federal Election Commission (FEC).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Which of the following best describes what is allowed as a result of the 2010 Supreme Court decision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Citizens United v. FEC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Corporations, unions, and individuals can donate unlimited funds to presidential campaigns.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Corporations, unions, and individuals can donate unlimited funds to entities that are “independent” of the candidates.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Corporations, unions, and individuals can donate unlimited funds to political parties.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parties can create special funds from federal monies to donate to candidates.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Corporations, unions, and individuals can donate unlimited funds to presidential campaigns, as well as to entities that are “independent” of the candidates.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6.3.3 - Analyze the historical shift of sources of campaign funding and the impact this has had on elections, making sure to address PACs and Super PACs.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best describes Super PACs?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allow very wealthy Americans to donate unlimited funds to influence elections.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political advertising councils that design political campaigns.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limited to raising no more than $10 million per campaign cycle.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allow money to be spent on advertising and other political activities.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allow America's very wealthy to donate unlimited funds to influence elections and spend money on advertising and other political activities.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6.3.3 - Analyze the historical shift of sources of campaign funding and the impact this has had on elections, making sure to address PACs and Super PACs.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8:44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Supreme Court ruling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Citizens United v. FEC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supports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Corporations, unions, and interest groups funding campaign advertising without limits as long as it is not coordinated with a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Restrictions on campaign language used in negative advertising about other candidates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Unrestricted advertising by, for, or about political candidates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elimination of super PACs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unrestricted role of big business in political campaigns and candidate advertising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6.3.3 - Analyze the historical shift of sources of campaign funding and the impact this has had on elections, making sure to address PACs and Super PACs.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11:20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11:23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1971, Congress tried to put candidates on an equal financial footing and make them less beholden to special interests through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McCain-Feingold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Campaign Finance Reform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Election and Campaign Finance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Citizens United case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Campaign Act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6.3.3 - Analyze the historical shift of sources of campaign funding and the impact this has had on elections, making sure to address PACs and Super PACs.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11:36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11:38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the impact the 2010 Citizens United decision has had on the political campaign process?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7"/>
              <w:gridCol w:w="8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Allowing corporate entities to directly coordinate candidate or campaign events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Opening the door to negative campaigning on a national level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Allowing corporate entities to contribute unlimited amounts to support or oppose candidates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Closing the door to Super PAC involvement in political campaigns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Restricting the contributions of corporate or international donors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6.3.3 - Analyze the historical shift of sources of campaign funding and the impact this has had on elections, making sure to address PACs and Super PACs.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11:41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11:45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states holds the nation’s first and most famous caucus that requires people to attend a meeting of about two hours in which they indicate their preferences and then try to convince those who are undecided to join their candidate’s group?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California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Iowa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Hampshire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New York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Washington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6.1.4 - Explain the varying ways in which states nominate presidential candidates, including open and closed primaries and caucuses.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11:46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11:48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method of delegate selection begins with local meetings and culminates in a state convention?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Open primary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Frontloading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Caucus method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Closed primary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Invisible primary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6.1.4 - Explain the varying ways in which states nominate presidential candidates, including open and closed primaries and caucuses.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11:55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11:57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what happens at the national convention?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Upon arrival, most delegates are undecided as to whom they would like to see as the party’s candidate.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delegates from those states that had early primaries and caucuses are seated closest to the front of the convention center.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presidential candidate is chosen by the party delegates.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Elites within the political parties are entrusted with making the determination of an appropriate candidate based upon electability.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usually takes three ballots for the party to choose the presidential candidate.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6.1.4 - Explain the varying ways in which states nominate presidential candidates, including open and closed primaries and caucuses.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11:57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12/13/2020 11:59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most states, the slate of electors is chosen by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majority of votes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Two-thirds of the votes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legislative caucus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plurality of votes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proportionality of votes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Members of the electoral college selected by each state equal the number of what?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 members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Senators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 members plus senators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Voting districts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Population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formal selection of the president of the United States is in the hands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1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Supreme Court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Electors in the electoral college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legislatures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Who originally selected the members of the electoral college?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Voters of each state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legislatures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governors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Who currently elects the members of the electoral college?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Voters of each state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legislatures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governors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Today, how many electoral votes does each state get?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for every 100,000 residents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number equal to the state's number of House and Senate members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win the modern presidency, a candidate must obtain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majority of the popular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plurality of the popular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100 electoral votes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270 electoral votes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538 electoral votes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two states do not use a winner-take-all system in the electoral college?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Maine and Ohio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Nebraska and Maine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Nebraska and Delaware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Michigan and Maine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Nevada and Nebraska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Constitution establishes the workings of which institution that chooses the president?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Electoral college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Election Commission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electoral council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no presidential candidate receives a majority of the electoral college votes, the election is decided by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Vice President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House of Representatives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Senate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majority of votes in the 50 state legislatures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Supreme Court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presidential elections?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7"/>
              <w:gridCol w:w="80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Voters elect the president directly.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number of electors equals each state’s number of senators (two) plus its number of representatives.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Electors have always voted for the candidate who won their state’s vote.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House of Representatives usually picks the winner.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Senate selects the winner from among the top three vote getters.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manner in which members of the electoral college are selected within each state is currently governed by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5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laws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Federal Electoral Selection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Article II of the U.S. Constitution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Elections Commission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district court judges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We elect the president via state elections combined into the electoral college; thus, presidential elections are best described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Majoritarian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Unfair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Elitist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0"/>
              <w:gridCol w:w="65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Oregon, everyone votes by which of the following methods?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Telephone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Internet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Electronic devices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Mail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Raising their hand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3"/>
              <w:gridCol w:w="6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Are Elections Conducted?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1965, which of the following laws was passed by Congress that effectively ended strategies that had discriminated against African Americans at the polls?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Rights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 Voting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Rights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Motor Voter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Voting Rights Act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8"/>
              <w:gridCol w:w="65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Are Elections Conducted?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15.3.2 - Outline the two phases of the extension of full voting rights to African Americans.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popular candidate influences the success of other candidates on the same party ticket, it is called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Partisan effect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Australian ballot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Butterfly ballot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Incumbent effect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Coattail effect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5"/>
              <w:gridCol w:w="5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Are Elections Conducted?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occurs when a popular president running for reelection brings additional party candidates into office?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Bundling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Front porch campaigning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Microtargeting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coattails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Gerrymandering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5"/>
              <w:gridCol w:w="5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Are Elections Conducted?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qualifications for voting was virtually eliminated in all states by the 1850s?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Property ownership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Poll taxes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Grandfather clauses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Gender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Literacy requirements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3"/>
              <w:gridCol w:w="6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Characteristics frequently associated with nonvoters include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 education, high income, and being middle-aged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 education, low income, and being relatively young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 education, low income, and being relatively old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 education, low income, and being middle-aged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 education, high income, and being middle-aged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5"/>
              <w:gridCol w:w="5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African Americans, compared to whites, tend to have political participation rates today that are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Far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Slightly lower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About the same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Slightly higher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Far higher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8"/>
              <w:gridCol w:w="65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15.3.2 - Outline the two phases of the extension of full voting rights to African Americans.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was the effect of the Twenty-Sixth Amendment that enfranchised 18-to-20-year-olds?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4"/>
              <w:gridCol w:w="80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boosted voter turnout in the United States above that of most other democratic nations.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reduced the national voter turnout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increased the national voter turnout 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decreased the percentage of the population that distrusts the American political system.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countered the increasing social mobility of this group.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3"/>
              <w:gridCol w:w="6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the relationship between income and voting?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2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lower one's income, the more likely you are to vote.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lower one's income, the more likely you are to be politically knowledgeable.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Income appears to have no effect on voting participation.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higher one's income, the more likely you are to vote.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higher one's income, the less you are expected to vote.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5"/>
              <w:gridCol w:w="5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1:57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groups tends to be overrepresented in the electorate?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Wealthier persons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People under the age of 65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Voters aged 18 to 24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Lower income voters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Individuals living in the south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5"/>
              <w:gridCol w:w="5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general, which of the following factors contributes to higher voting rates?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8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Greater geographic mobility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Higher education level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Ethnicity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Youth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Noncompetitive elections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5"/>
              <w:gridCol w:w="5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the right to vote?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been expanded since the writing of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not been extended to those without property.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been given to aliens as long as they are registered to vote.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can never be taken away.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taken away if one doesn’t vote in five elections.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3"/>
              <w:gridCol w:w="6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groups of Americans turns out to vote at the lowest rate?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Voters with children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wealthiest voters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oldest voters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Middle-aged voters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youngest voters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5"/>
              <w:gridCol w:w="5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amendments to the Constitution prohibits states from denying the right to vote “on account of race, color, or previous condition of servitude”?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Fourteenth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Fifteenth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Thirteenth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Eighteenth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8"/>
              <w:gridCol w:w="65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15.3.2 - Outline the two phases of the extension of full voting rights to African Americans.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amendments extended voting rights to African American males?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9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Fifteenth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Nineteenth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Twenty-First Amendment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8"/>
              <w:gridCol w:w="65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15.3.2 - Outline the two phases of the extension of full voting rights to African Americans.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granted women the right to vote?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0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Fifteenth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Nineteenth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Eleventh Amendment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3"/>
              <w:gridCol w:w="6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Women could vote in all states with the ratification of which of the following amendments in 1920?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Fifteenth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Nineteenth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Twentieth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Twenty-First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Twenty-Second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3"/>
              <w:gridCol w:w="6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amendments lowered the voting age to 18?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Eighteenth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Nineteenth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Twentieth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Twenty-Sixth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Twenty-Seventh Amendment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43"/>
              <w:gridCol w:w="6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2:55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3:57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formal and informal qualifications necessary to run for president.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0"/>
              <w:gridCol w:w="6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Twenty-First-Century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3:58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the strategies devised by interest groups and parties to get around campaign finance reform legislation.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6.3.3 - Analyze the historical shift of sources of campaign funding and the impact this has had on elections, making sure to address PACs and Super PACs.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campaign finance laws changed the nature of presidential campaigns.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6.3.3 - Analyze the historical shift of sources of campaign funding and the impact this has had on elections, making sure to address PACs and Super PACs.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12/15/2020 2:12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the role of political action committees in the election process, including their role in campaign finance.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6.3.3 - Analyze the historical shift of sources of campaign funding and the impact this has had on elections, making sure to address PACs and Super PACs.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Explain the impact and importance of the Supreme Court's decision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Citizens United v. FEC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Financing the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6.3.3 - Analyze the historical shift of sources of campaign funding and the impact this has had on elections, making sure to address PACs and Super PACs.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the framers felt about letting the people choose the president directly.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3"/>
              <w:gridCol w:w="62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6.2.3 - Explain the arguments in favor of and against the electoral college.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and explain the electoral college process.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80"/>
              <w:gridCol w:w="59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6.2.1 - Describe the historical evolution of the electoral college.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what happens if no one wins a majority of the electoral votes.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66"/>
              <w:gridCol w:w="657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6.2.2 - Describe the process by which people's votes translate into votes for the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strengths and weaknesses of the electoral college.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93"/>
              <w:gridCol w:w="62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6.2.3 - Explain the arguments in favor of and against the electoral college.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purpose of a presidential primary.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5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Running for President: The Longest Campaign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6.1.3 - Identify the purposes of a primary.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which party attracts a majority of women voters and explain why that party’s policies appeal to more women.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3"/>
              <w:gridCol w:w="5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Are Elections Conducted?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voter ID requirements might impede certain demographic groups from voting.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0"/>
              <w:gridCol w:w="6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Are Elections Conducted?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impact of the office-column ballot on voter behavior.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3"/>
              <w:gridCol w:w="5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Are Elections Conducted?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policies that could increase voter turnout.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3"/>
              <w:gridCol w:w="5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How Are Elections Conducted?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Discuss differences in the ways that various demographic groups have voted.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3"/>
              <w:gridCol w:w="5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socioeconomic status impacts voter turnout.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3"/>
              <w:gridCol w:w="5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Summarize the expansion of voting rights by describing federal government actions that granted the franchise to those who had been denied suffrage.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0"/>
              <w:gridCol w:w="6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race and ethnicity affect voter turnout.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0"/>
              <w:gridCol w:w="6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4:59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key factors that influence voter turnout in the United States. 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0"/>
              <w:gridCol w:w="6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why people with a higher socioeconomic status are more likely to engage in conventional political participation.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3"/>
              <w:gridCol w:w="5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restrictions placed on voting throughout American history.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0"/>
              <w:gridCol w:w="6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key events that led to suffrage for all African Americans.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5"/>
              <w:gridCol w:w="6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15.3.2 - Outline the two phases of the extension of full voting rights to African Americans.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key events that led to women’s suffrage.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50"/>
              <w:gridCol w:w="65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6.1.7 - Summarize the evolution of campaigns and elections in the United States over time.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the demographic variables most highly correlated with voter turnout.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53"/>
              <w:gridCol w:w="598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Turning Out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6.3.2 - Identify the major factors that influence voters'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12/14/2020 5:10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9 - Campaigns and Elections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9 - Campaigns and Elections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HWLAP Superuser</vt:lpwstr>
  </property>
</Properties>
</file>